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6E9" w:rsidRPr="00652825" w:rsidRDefault="0045338B" w:rsidP="008142BD">
      <w:pPr>
        <w:pStyle w:val="Tytu"/>
        <w:tabs>
          <w:tab w:val="left" w:pos="851"/>
        </w:tabs>
        <w:spacing w:line="360" w:lineRule="auto"/>
        <w:rPr>
          <w:b/>
          <w:bCs/>
          <w:color w:val="215868"/>
          <w:sz w:val="36"/>
          <w:szCs w:val="36"/>
        </w:rPr>
      </w:pPr>
      <w:r>
        <w:rPr>
          <w:b/>
          <w:bCs/>
          <w:color w:val="215868"/>
          <w:sz w:val="36"/>
          <w:szCs w:val="36"/>
        </w:rPr>
        <w:t>Rozwiązywanie równań</w:t>
      </w:r>
    </w:p>
    <w:p w:rsidR="0045338B" w:rsidRPr="0045338B" w:rsidRDefault="0045338B" w:rsidP="0045338B">
      <w:pPr>
        <w:spacing w:line="276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45338B"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t>Rozwiązać równanie to znaczy znaleźć wszystkie jego pierwiastki (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t xml:space="preserve">czyli </w:t>
      </w:r>
      <w:r w:rsidRPr="0045338B"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t>liczby, które je spełniają) lub uzasadnić, że ich nie ma.</w:t>
      </w:r>
    </w:p>
    <w:p w:rsidR="0045338B" w:rsidRPr="0045338B" w:rsidRDefault="0045338B" w:rsidP="0045338B">
      <w:pPr>
        <w:spacing w:line="276" w:lineRule="auto"/>
        <w:rPr>
          <w:rFonts w:ascii="Cambria" w:eastAsia="Times New Roman" w:hAnsi="Cambria"/>
          <w:noProof/>
          <w:color w:val="7030A0"/>
          <w:kern w:val="28"/>
          <w:sz w:val="32"/>
          <w:szCs w:val="32"/>
          <w:lang w:eastAsia="pl-PL"/>
        </w:rPr>
      </w:pPr>
      <w:r w:rsidRPr="0045338B">
        <w:rPr>
          <w:rFonts w:ascii="Cambria" w:eastAsia="Times New Roman" w:hAnsi="Cambria"/>
          <w:noProof/>
          <w:color w:val="7030A0"/>
          <w:kern w:val="28"/>
          <w:sz w:val="32"/>
          <w:szCs w:val="32"/>
          <w:lang w:eastAsia="pl-PL"/>
        </w:rPr>
        <w:t>Reguły postępowania przy rozwiązywaniu równań:</w:t>
      </w:r>
    </w:p>
    <w:p w:rsidR="0045338B" w:rsidRPr="0045338B" w:rsidRDefault="0045338B" w:rsidP="0045338B">
      <w:pPr>
        <w:pStyle w:val="Akapitzlist"/>
        <w:numPr>
          <w:ilvl w:val="0"/>
          <w:numId w:val="30"/>
        </w:numPr>
        <w:spacing w:line="276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</w:rPr>
      </w:pPr>
      <w:r w:rsidRPr="0045338B">
        <w:rPr>
          <w:rFonts w:ascii="Cambria" w:eastAsia="Times New Roman" w:hAnsi="Cambria"/>
          <w:noProof/>
          <w:color w:val="215868"/>
          <w:kern w:val="28"/>
          <w:sz w:val="32"/>
          <w:szCs w:val="32"/>
        </w:rPr>
        <w:t>Do obu stron równania moż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</w:rPr>
        <w:t>esz</w:t>
      </w:r>
      <w:r w:rsidRPr="0045338B">
        <w:rPr>
          <w:rFonts w:ascii="Cambria" w:eastAsia="Times New Roman" w:hAnsi="Cambria"/>
          <w:noProof/>
          <w:color w:val="215868"/>
          <w:kern w:val="28"/>
          <w:sz w:val="32"/>
          <w:szCs w:val="32"/>
        </w:rPr>
        <w:t xml:space="preserve"> dodać t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</w:rPr>
        <w:t>o</w:t>
      </w:r>
      <w:r w:rsidRPr="0045338B">
        <w:rPr>
          <w:rFonts w:ascii="Cambria" w:eastAsia="Times New Roman" w:hAnsi="Cambria"/>
          <w:noProof/>
          <w:color w:val="215868"/>
          <w:kern w:val="28"/>
          <w:sz w:val="32"/>
          <w:szCs w:val="32"/>
        </w:rPr>
        <w:t xml:space="preserve"> samo wyrażenie.</w:t>
      </w:r>
    </w:p>
    <w:p w:rsidR="0045338B" w:rsidRPr="0045338B" w:rsidRDefault="0045338B" w:rsidP="0045338B">
      <w:pPr>
        <w:pStyle w:val="Akapitzlist"/>
        <w:numPr>
          <w:ilvl w:val="0"/>
          <w:numId w:val="30"/>
        </w:numPr>
        <w:spacing w:line="276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</w:rPr>
      </w:pPr>
      <w:r w:rsidRPr="0045338B">
        <w:rPr>
          <w:rFonts w:ascii="Cambria" w:eastAsia="Times New Roman" w:hAnsi="Cambria"/>
          <w:noProof/>
          <w:color w:val="215868"/>
          <w:kern w:val="28"/>
          <w:sz w:val="32"/>
          <w:szCs w:val="32"/>
        </w:rPr>
        <w:t>Od obu stron równania moż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</w:rPr>
        <w:t>esz</w:t>
      </w:r>
      <w:r w:rsidRPr="0045338B">
        <w:rPr>
          <w:rFonts w:ascii="Cambria" w:eastAsia="Times New Roman" w:hAnsi="Cambria"/>
          <w:noProof/>
          <w:color w:val="215868"/>
          <w:kern w:val="28"/>
          <w:sz w:val="32"/>
          <w:szCs w:val="32"/>
        </w:rPr>
        <w:t xml:space="preserve"> odjąć 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</w:rPr>
        <w:t>to</w:t>
      </w:r>
      <w:r w:rsidRPr="0045338B">
        <w:rPr>
          <w:rFonts w:ascii="Cambria" w:eastAsia="Times New Roman" w:hAnsi="Cambria"/>
          <w:noProof/>
          <w:color w:val="215868"/>
          <w:kern w:val="28"/>
          <w:sz w:val="32"/>
          <w:szCs w:val="32"/>
        </w:rPr>
        <w:t xml:space="preserve"> samo wyrażenie.</w:t>
      </w:r>
    </w:p>
    <w:p w:rsidR="0045338B" w:rsidRPr="0045338B" w:rsidRDefault="0045338B" w:rsidP="0045338B">
      <w:pPr>
        <w:pStyle w:val="Akapitzlist"/>
        <w:numPr>
          <w:ilvl w:val="0"/>
          <w:numId w:val="30"/>
        </w:numPr>
        <w:spacing w:line="276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</w:rPr>
      </w:pPr>
      <w:r w:rsidRPr="0045338B">
        <w:rPr>
          <w:rFonts w:ascii="Cambria" w:eastAsia="Times New Roman" w:hAnsi="Cambria"/>
          <w:noProof/>
          <w:color w:val="215868"/>
          <w:kern w:val="28"/>
          <w:sz w:val="32"/>
          <w:szCs w:val="32"/>
        </w:rPr>
        <w:t>Obie strony równania mo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</w:rPr>
        <w:t>żesz</w:t>
      </w:r>
      <w:r w:rsidRPr="0045338B">
        <w:rPr>
          <w:rFonts w:ascii="Cambria" w:eastAsia="Times New Roman" w:hAnsi="Cambria"/>
          <w:noProof/>
          <w:color w:val="215868"/>
          <w:kern w:val="28"/>
          <w:sz w:val="32"/>
          <w:szCs w:val="32"/>
        </w:rPr>
        <w:t xml:space="preserve"> pomnożyć przez taką samą liczbę różną od zera.</w:t>
      </w:r>
    </w:p>
    <w:p w:rsidR="0045338B" w:rsidRPr="0045338B" w:rsidRDefault="0045338B" w:rsidP="0045338B">
      <w:pPr>
        <w:pStyle w:val="Akapitzlist"/>
        <w:numPr>
          <w:ilvl w:val="0"/>
          <w:numId w:val="30"/>
        </w:numPr>
        <w:spacing w:line="276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</w:rPr>
      </w:pPr>
      <w:r w:rsidRPr="0045338B">
        <w:rPr>
          <w:rFonts w:ascii="Cambria" w:eastAsia="Times New Roman" w:hAnsi="Cambria"/>
          <w:noProof/>
          <w:color w:val="215868"/>
          <w:kern w:val="28"/>
          <w:sz w:val="32"/>
          <w:szCs w:val="32"/>
        </w:rPr>
        <w:t>Obie strony równania moż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</w:rPr>
        <w:t>esz</w:t>
      </w:r>
      <w:r w:rsidRPr="0045338B">
        <w:rPr>
          <w:rFonts w:ascii="Cambria" w:eastAsia="Times New Roman" w:hAnsi="Cambria"/>
          <w:noProof/>
          <w:color w:val="215868"/>
          <w:kern w:val="28"/>
          <w:sz w:val="32"/>
          <w:szCs w:val="32"/>
        </w:rPr>
        <w:t xml:space="preserve"> podzielić przez taką samą liczbę różną od zera.</w:t>
      </w:r>
    </w:p>
    <w:p w:rsidR="004226E9" w:rsidRDefault="00DD6B29" w:rsidP="00652825">
      <w:p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DD6B29"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t>Rozwiązując równanie dążymy do tego, aby po jednej stronie równania znalazły się tylko niewiadome, a po drugiej tylko liczby.</w:t>
      </w:r>
    </w:p>
    <w:p w:rsidR="00DD6B29" w:rsidRPr="00911D3A" w:rsidRDefault="00DD6B29" w:rsidP="00652825">
      <w:pPr>
        <w:rPr>
          <w:lang w:eastAsia="pl-PL"/>
        </w:rPr>
      </w:pPr>
    </w:p>
    <w:p w:rsidR="004226E9" w:rsidRPr="0045338B" w:rsidRDefault="00DD6B29" w:rsidP="00911D3A">
      <w:pPr>
        <w:rPr>
          <w:rFonts w:ascii="Cambria" w:eastAsia="Times New Roman" w:hAnsi="Cambria"/>
          <w:noProof/>
          <w:color w:val="7030A0"/>
          <w:kern w:val="28"/>
          <w:sz w:val="32"/>
          <w:szCs w:val="32"/>
          <w:lang w:eastAsia="pl-PL"/>
        </w:rPr>
      </w:pPr>
      <w:r w:rsidRPr="0045338B">
        <w:rPr>
          <w:rFonts w:ascii="Cambria" w:eastAsia="Times New Roman" w:hAnsi="Cambria"/>
          <w:noProof/>
          <w:color w:val="7030A0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84381B3" wp14:editId="70D35C28">
                <wp:simplePos x="0" y="0"/>
                <wp:positionH relativeFrom="column">
                  <wp:posOffset>3251835</wp:posOffset>
                </wp:positionH>
                <wp:positionV relativeFrom="paragraph">
                  <wp:posOffset>80010</wp:posOffset>
                </wp:positionV>
                <wp:extent cx="2324100" cy="885825"/>
                <wp:effectExtent l="571500" t="0" r="19050" b="28575"/>
                <wp:wrapNone/>
                <wp:docPr id="6" name="Objaśnienie liniowe 2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324100" cy="885825"/>
                        </a:xfrm>
                        <a:prstGeom prst="borderCallout2">
                          <a:avLst>
                            <a:gd name="adj1" fmla="val 20900"/>
                            <a:gd name="adj2" fmla="val 106011"/>
                            <a:gd name="adj3" fmla="val 44557"/>
                            <a:gd name="adj4" fmla="val 124316"/>
                            <a:gd name="adj5" fmla="val 69346"/>
                            <a:gd name="adj6" fmla="val 106698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26E9" w:rsidRPr="00DD6B29" w:rsidRDefault="00DD6B29" w:rsidP="00911D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Ustalamy jak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najłatwiej osiągnąć równanie, w którym po jednej stronie będą tylko niewiadome, a po drugiej liczby.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Objaśnienie liniowe 2 9" o:spid="_x0000_s1026" type="#_x0000_t48" style="position:absolute;margin-left:256.05pt;margin-top:6.3pt;width:183pt;height:69.75p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" adj="23047,14979,26852,9624,22898,4514" fillcolor="#c0504d [3205]" strokecolor="#622423 [1605]" strokeweight="2pt">
                <v:textbox>
                  <w:txbxContent>
                    <w:p w:rsidR="004226E9" w:rsidRPr="00DD6B29" w:rsidRDefault="00DD6B29" w:rsidP="00911D3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Ustalamy jak 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najłatwiej osiągnąć równanie, w którym po jednej stronie będą tylko niewiadome, a po drugiej liczby.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E4742E" w:rsidRPr="0045338B">
        <w:rPr>
          <w:rFonts w:ascii="Cambria" w:eastAsia="Times New Roman" w:hAnsi="Cambria"/>
          <w:noProof/>
          <w:color w:val="7030A0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7836A35" wp14:editId="078E60E1">
                <wp:simplePos x="0" y="0"/>
                <wp:positionH relativeFrom="column">
                  <wp:posOffset>2851785</wp:posOffset>
                </wp:positionH>
                <wp:positionV relativeFrom="paragraph">
                  <wp:posOffset>6092825</wp:posOffset>
                </wp:positionV>
                <wp:extent cx="2133600" cy="657225"/>
                <wp:effectExtent l="689610" t="15875" r="15240" b="250825"/>
                <wp:wrapNone/>
                <wp:docPr id="7" name="Objaśnienie liniowe 2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65722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35690"/>
                            <a:gd name="adj6" fmla="val -31486"/>
                          </a:avLst>
                        </a:prstGeom>
                        <a:solidFill>
                          <a:srgbClr val="9BBB59"/>
                        </a:solidFill>
                        <a:ln w="25400">
                          <a:solidFill>
                            <a:srgbClr val="4E612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26E9" w:rsidRPr="00DF0D08" w:rsidRDefault="004226E9" w:rsidP="00DF0D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 w:rsidRPr="00DF0D08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h hibiskusów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bjaśnienie liniowe 2 13" o:spid="_x0000_s1027" type="#_x0000_t48" style="position:absolute;margin-left:224.55pt;margin-top:479.75pt;width:168pt;height:51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" adj="-6801,29309" fillcolor="#9bbb59" strokecolor="#4e6128" strokeweight="2pt">
                <v:textbox>
                  <w:txbxContent>
                    <w:p w:rsidR="004226E9" w:rsidRPr="00DF0D08" w:rsidRDefault="004226E9" w:rsidP="00DF0D08">
                      <w:pPr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 w:rsidRPr="00DF0D08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h hibiskusów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45338B" w:rsidRPr="0045338B">
        <w:rPr>
          <w:rFonts w:ascii="Cambria" w:eastAsia="Times New Roman" w:hAnsi="Cambria"/>
          <w:noProof/>
          <w:color w:val="7030A0"/>
          <w:kern w:val="28"/>
          <w:sz w:val="32"/>
          <w:szCs w:val="32"/>
          <w:lang w:eastAsia="pl-PL"/>
        </w:rPr>
        <w:t>Przykład</w:t>
      </w:r>
    </w:p>
    <w:p w:rsidR="0045338B" w:rsidRDefault="0045338B" w:rsidP="008142BD">
      <w:pPr>
        <w:spacing w:line="48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45338B"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t>3x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t xml:space="preserve"> – </w:t>
      </w:r>
      <w:r w:rsidRPr="0045338B"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t>9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45338B"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t>=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45338B"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t>15</w:t>
      </w:r>
    </w:p>
    <w:p w:rsidR="00DD6B29" w:rsidRDefault="00DD6B29" w:rsidP="008142BD">
      <w:pPr>
        <w:spacing w:line="480" w:lineRule="auto"/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</w:pPr>
      <w:r w:rsidRPr="0045338B">
        <w:rPr>
          <w:rFonts w:ascii="Cambria" w:eastAsia="Times New Roman" w:hAnsi="Cambria"/>
          <w:noProof/>
          <w:color w:val="7030A0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B5740F" wp14:editId="66324A8C">
                <wp:simplePos x="0" y="0"/>
                <wp:positionH relativeFrom="column">
                  <wp:posOffset>3251835</wp:posOffset>
                </wp:positionH>
                <wp:positionV relativeFrom="paragraph">
                  <wp:posOffset>162560</wp:posOffset>
                </wp:positionV>
                <wp:extent cx="2324100" cy="542925"/>
                <wp:effectExtent l="1390650" t="0" r="19050" b="28575"/>
                <wp:wrapNone/>
                <wp:docPr id="49" name="Objaśnienie liniowe 2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324100" cy="542925"/>
                        </a:xfrm>
                        <a:prstGeom prst="borderCallout2">
                          <a:avLst>
                            <a:gd name="adj1" fmla="val 81907"/>
                            <a:gd name="adj2" fmla="val 104781"/>
                            <a:gd name="adj3" fmla="val 2961"/>
                            <a:gd name="adj4" fmla="val 159152"/>
                            <a:gd name="adj5" fmla="val 9017"/>
                            <a:gd name="adj6" fmla="val 104239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6B29" w:rsidRPr="00DD6B29" w:rsidRDefault="008142BD" w:rsidP="00DD6B2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Do obu stron równania dodaj</w:t>
                            </w:r>
                            <w:r w:rsidR="00DD6B2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48" style="position:absolute;margin-left:256.05pt;margin-top:12.8pt;width:183pt;height:42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" adj="22516,1948,34377,640,22633,17692" fillcolor="#c0504d [3205]" strokecolor="#622423 [1605]" strokeweight="2pt">
                <v:textbox>
                  <w:txbxContent>
                    <w:p w:rsidR="00DD6B29" w:rsidRPr="00DD6B29" w:rsidRDefault="008142BD" w:rsidP="00DD6B2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Do obu stron równania dodaj</w:t>
                      </w:r>
                      <w:r w:rsidR="00DD6B2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t>3x – 9  = 15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t xml:space="preserve">     /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t xml:space="preserve"> + </w:t>
      </w:r>
      <w:r w:rsidRPr="00DD6B29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w:t>9</w:t>
      </w:r>
    </w:p>
    <w:p w:rsidR="00DD6B29" w:rsidRDefault="008142BD" w:rsidP="008142BD">
      <w:pPr>
        <w:spacing w:line="480" w:lineRule="auto"/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</w:pPr>
      <w:r w:rsidRPr="0045338B">
        <w:rPr>
          <w:rFonts w:ascii="Cambria" w:eastAsia="Times New Roman" w:hAnsi="Cambria"/>
          <w:noProof/>
          <w:color w:val="7030A0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6D5B4C" wp14:editId="5B5435E5">
                <wp:simplePos x="0" y="0"/>
                <wp:positionH relativeFrom="column">
                  <wp:posOffset>3251835</wp:posOffset>
                </wp:positionH>
                <wp:positionV relativeFrom="paragraph">
                  <wp:posOffset>250825</wp:posOffset>
                </wp:positionV>
                <wp:extent cx="2324100" cy="542925"/>
                <wp:effectExtent l="1485900" t="76200" r="19050" b="28575"/>
                <wp:wrapNone/>
                <wp:docPr id="50" name="Objaśnienie liniowe 2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324100" cy="542925"/>
                        </a:xfrm>
                        <a:prstGeom prst="borderCallout2">
                          <a:avLst>
                            <a:gd name="adj1" fmla="val 81907"/>
                            <a:gd name="adj2" fmla="val 104781"/>
                            <a:gd name="adj3" fmla="val -12829"/>
                            <a:gd name="adj4" fmla="val 163250"/>
                            <a:gd name="adj5" fmla="val 9017"/>
                            <a:gd name="adj6" fmla="val 104239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6B29" w:rsidRPr="00DD6B29" w:rsidRDefault="008142BD" w:rsidP="00DD6B2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Zredukuj wyrazy podobne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48" style="position:absolute;margin-left:256.05pt;margin-top:19.75pt;width:183pt;height:42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" adj="22516,1948,35262,-2771,22633,17692" fillcolor="#c0504d [3205]" strokecolor="#622423 [1605]" strokeweight="2pt">
                <v:textbox>
                  <w:txbxContent>
                    <w:p w:rsidR="00DD6B29" w:rsidRPr="00DD6B29" w:rsidRDefault="008142BD" w:rsidP="00DD6B2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Zredukuj wyrazy podobne</w:t>
                      </w:r>
                    </w:p>
                  </w:txbxContent>
                </v:textbox>
              </v:shape>
            </w:pict>
          </mc:Fallback>
        </mc:AlternateContent>
      </w:r>
      <w:r w:rsidR="00DD6B29"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t xml:space="preserve">3x – 9 + </w:t>
      </w:r>
      <w:r w:rsidR="00DD6B29" w:rsidRPr="00DD6B29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w:t>9</w:t>
      </w:r>
      <w:r w:rsidR="00DD6B29"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t xml:space="preserve"> = 15 + </w:t>
      </w:r>
      <w:r w:rsidR="00DD6B29" w:rsidRPr="00DD6B29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w:t>9</w:t>
      </w:r>
    </w:p>
    <w:p w:rsidR="00DD6B29" w:rsidRPr="00DD6B29" w:rsidRDefault="008142BD" w:rsidP="008142BD">
      <w:pPr>
        <w:spacing w:line="48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45338B">
        <w:rPr>
          <w:rFonts w:ascii="Cambria" w:eastAsia="Times New Roman" w:hAnsi="Cambria"/>
          <w:noProof/>
          <w:color w:val="7030A0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A60F8C" wp14:editId="79AF44EC">
                <wp:simplePos x="0" y="0"/>
                <wp:positionH relativeFrom="column">
                  <wp:posOffset>3251835</wp:posOffset>
                </wp:positionH>
                <wp:positionV relativeFrom="paragraph">
                  <wp:posOffset>303530</wp:posOffset>
                </wp:positionV>
                <wp:extent cx="2324100" cy="542925"/>
                <wp:effectExtent l="1485900" t="76200" r="19050" b="28575"/>
                <wp:wrapNone/>
                <wp:docPr id="51" name="Objaśnienie liniowe 2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324100" cy="542925"/>
                        </a:xfrm>
                        <a:prstGeom prst="borderCallout2">
                          <a:avLst>
                            <a:gd name="adj1" fmla="val 81907"/>
                            <a:gd name="adj2" fmla="val 104781"/>
                            <a:gd name="adj3" fmla="val -12829"/>
                            <a:gd name="adj4" fmla="val 163250"/>
                            <a:gd name="adj5" fmla="val 9017"/>
                            <a:gd name="adj6" fmla="val 104239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42BD" w:rsidRPr="00DD6B29" w:rsidRDefault="008142BD" w:rsidP="008142B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Obie strony równanie podziel przez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48" style="position:absolute;margin-left:256.05pt;margin-top:23.9pt;width:183pt;height:42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" adj="22516,1948,35262,-2771,22633,17692" fillcolor="#c0504d [3205]" strokecolor="#622423 [1605]" strokeweight="2pt">
                <v:textbox>
                  <w:txbxContent>
                    <w:p w:rsidR="008142BD" w:rsidRPr="00DD6B29" w:rsidRDefault="008142BD" w:rsidP="008142B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Obie strony równanie podziel przez 3</w:t>
                      </w:r>
                    </w:p>
                  </w:txbxContent>
                </v:textbox>
              </v:shape>
            </w:pict>
          </mc:Fallback>
        </mc:AlternateContent>
      </w:r>
      <w:r w:rsidR="00DD6B29" w:rsidRPr="00DD6B29"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t>3x = 24  /: 3</w:t>
      </w:r>
    </w:p>
    <w:p w:rsidR="00DD6B29" w:rsidRPr="00DD6B29" w:rsidRDefault="008142BD" w:rsidP="008142BD">
      <w:pPr>
        <w:spacing w:line="48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45338B">
        <w:rPr>
          <w:rFonts w:ascii="Cambria" w:eastAsia="Times New Roman" w:hAnsi="Cambria"/>
          <w:noProof/>
          <w:color w:val="7030A0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87CB02" wp14:editId="6D83FB5E">
                <wp:simplePos x="0" y="0"/>
                <wp:positionH relativeFrom="column">
                  <wp:posOffset>1518285</wp:posOffset>
                </wp:positionH>
                <wp:positionV relativeFrom="paragraph">
                  <wp:posOffset>409575</wp:posOffset>
                </wp:positionV>
                <wp:extent cx="2324100" cy="542925"/>
                <wp:effectExtent l="742950" t="0" r="19050" b="28575"/>
                <wp:wrapNone/>
                <wp:docPr id="52" name="Objaśnienie liniowe 2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324100" cy="542925"/>
                        </a:xfrm>
                        <a:prstGeom prst="borderCallout2">
                          <a:avLst>
                            <a:gd name="adj1" fmla="val 81907"/>
                            <a:gd name="adj2" fmla="val 104781"/>
                            <a:gd name="adj3" fmla="val 39803"/>
                            <a:gd name="adj4" fmla="val 131283"/>
                            <a:gd name="adj5" fmla="val 9017"/>
                            <a:gd name="adj6" fmla="val 104239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42BD" w:rsidRPr="00DD6B29" w:rsidRDefault="008142BD" w:rsidP="008142B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Rozwiązanie równania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48" style="position:absolute;margin-left:119.55pt;margin-top:32.25pt;width:183pt;height:42.7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" adj="22516,1948,28357,8597,22633,17692" fillcolor="#c0504d [3205]" strokecolor="#622423 [1605]" strokeweight="2pt">
                <v:textbox>
                  <w:txbxContent>
                    <w:p w:rsidR="008142BD" w:rsidRPr="00DD6B29" w:rsidRDefault="008142BD" w:rsidP="008142B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Rozwiązanie równania</w:t>
                      </w:r>
                    </w:p>
                  </w:txbxContent>
                </v:textbox>
              </v:shape>
            </w:pict>
          </mc:Fallback>
        </mc:AlternateContent>
      </w:r>
      <w:r w:rsidR="00DD6B29" w:rsidRPr="00DD6B29"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t>3x : 3 = 24 : 3</w:t>
      </w:r>
    </w:p>
    <w:p w:rsidR="00DD6B29" w:rsidRPr="00DD6B29" w:rsidRDefault="00DD6B29" w:rsidP="008142BD">
      <w:pPr>
        <w:spacing w:line="48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DD6B29"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t>x = 8</w:t>
      </w:r>
    </w:p>
    <w:p w:rsidR="00DD6B29" w:rsidRDefault="008142BD" w:rsidP="00911D3A">
      <w:pPr>
        <w:rPr>
          <w:rFonts w:ascii="Cambria" w:eastAsia="Times New Roman" w:hAnsi="Cambria"/>
          <w:noProof/>
          <w:color w:val="7030A0"/>
          <w:kern w:val="28"/>
          <w:sz w:val="32"/>
          <w:szCs w:val="32"/>
          <w:lang w:eastAsia="pl-PL"/>
        </w:rPr>
      </w:pPr>
      <w:r>
        <w:rPr>
          <w:rFonts w:ascii="Cambria" w:eastAsia="Times New Roman" w:hAnsi="Cambria"/>
          <w:noProof/>
          <w:color w:val="7030A0"/>
          <w:kern w:val="28"/>
          <w:sz w:val="32"/>
          <w:szCs w:val="32"/>
          <w:lang w:eastAsia="pl-PL"/>
        </w:rPr>
        <w:t>Sprawdzenie</w:t>
      </w:r>
    </w:p>
    <w:p w:rsidR="008142BD" w:rsidRDefault="008142BD" w:rsidP="00911D3A">
      <w:pPr>
        <w:rPr>
          <w:rFonts w:ascii="Cambria" w:eastAsia="Times New Roman" w:hAnsi="Cambria"/>
          <w:noProof/>
          <w:color w:val="7030A0"/>
          <w:kern w:val="28"/>
          <w:sz w:val="32"/>
          <w:szCs w:val="32"/>
          <w:lang w:eastAsia="pl-PL"/>
        </w:rPr>
      </w:pPr>
      <w:r>
        <w:rPr>
          <w:rFonts w:ascii="Cambria" w:eastAsia="Times New Roman" w:hAnsi="Cambria"/>
          <w:noProof/>
          <w:color w:val="7030A0"/>
          <w:kern w:val="28"/>
          <w:sz w:val="32"/>
          <w:szCs w:val="32"/>
          <w:lang w:eastAsia="pl-PL"/>
        </w:rPr>
        <w:t>L = 3x – 9 = 3·8 – 9 = 24 – 9 = 15</w:t>
      </w:r>
    </w:p>
    <w:p w:rsidR="008142BD" w:rsidRDefault="008142BD" w:rsidP="00911D3A">
      <w:pPr>
        <w:rPr>
          <w:rFonts w:ascii="Cambria" w:eastAsia="Times New Roman" w:hAnsi="Cambria"/>
          <w:noProof/>
          <w:color w:val="7030A0"/>
          <w:kern w:val="28"/>
          <w:sz w:val="32"/>
          <w:szCs w:val="32"/>
          <w:lang w:eastAsia="pl-PL"/>
        </w:rPr>
      </w:pPr>
      <w:r>
        <w:rPr>
          <w:rFonts w:ascii="Cambria" w:eastAsia="Times New Roman" w:hAnsi="Cambria"/>
          <w:noProof/>
          <w:color w:val="7030A0"/>
          <w:kern w:val="28"/>
          <w:sz w:val="32"/>
          <w:szCs w:val="32"/>
          <w:lang w:eastAsia="pl-PL"/>
        </w:rPr>
        <w:t>P = 15</w:t>
      </w:r>
    </w:p>
    <w:p w:rsidR="008142BD" w:rsidRPr="008142BD" w:rsidRDefault="008142BD" w:rsidP="00911D3A">
      <w:pPr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</w:pPr>
      <w:r w:rsidRPr="008142BD">
        <w:rPr>
          <w:rFonts w:ascii="Cambria" w:eastAsia="Times New Roman" w:hAnsi="Cambria"/>
          <w:b/>
          <w:noProof/>
          <w:color w:val="7030A0"/>
          <w:kern w:val="28"/>
          <w:sz w:val="32"/>
          <w:szCs w:val="32"/>
          <w:lang w:eastAsia="pl-PL"/>
        </w:rPr>
        <w:t>L = P</w:t>
      </w:r>
    </w:p>
    <w:sectPr w:rsidR="008142BD" w:rsidRPr="008142BD" w:rsidSect="008142BD">
      <w:headerReference w:type="default" r:id="rId8"/>
      <w:footerReference w:type="default" r:id="rId9"/>
      <w:pgSz w:w="11907" w:h="16839" w:code="9"/>
      <w:pgMar w:top="851" w:right="1134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1BD" w:rsidRDefault="003531BD">
      <w:pPr>
        <w:spacing w:after="0" w:line="240" w:lineRule="auto"/>
      </w:pPr>
      <w:r>
        <w:separator/>
      </w:r>
    </w:p>
  </w:endnote>
  <w:endnote w:type="continuationSeparator" w:id="0">
    <w:p w:rsidR="003531BD" w:rsidRDefault="00353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6E9" w:rsidRDefault="00E4742E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294BCB42" wp14:editId="5BC15939">
              <wp:simplePos x="0" y="0"/>
              <wp:positionH relativeFrom="margin">
                <wp:posOffset>6288405</wp:posOffset>
              </wp:positionH>
              <wp:positionV relativeFrom="page">
                <wp:posOffset>9972040</wp:posOffset>
              </wp:positionV>
              <wp:extent cx="436880" cy="716915"/>
              <wp:effectExtent l="11430" t="8890" r="8890" b="7620"/>
              <wp:wrapNone/>
              <wp:docPr id="1" name="Grupa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2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6E9" w:rsidRPr="00FA0416" w:rsidRDefault="004226E9">
                            <w:pPr>
                              <w:pStyle w:val="Stopka"/>
                              <w:jc w:val="center"/>
                              <w:rPr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FA0416">
                              <w:rPr>
                                <w:color w:val="FFFFFF"/>
                              </w:rPr>
                              <w:fldChar w:fldCharType="begin"/>
                            </w:r>
                            <w:r w:rsidRPr="00FA0416">
                              <w:rPr>
                                <w:color w:val="FFFFFF"/>
                              </w:rPr>
                              <w:instrText>PAGE    \* MERGEFORMAT</w:instrText>
                            </w:r>
                            <w:r w:rsidRPr="00FA0416">
                              <w:rPr>
                                <w:color w:val="FFFFFF"/>
                              </w:rPr>
                              <w:fldChar w:fldCharType="separate"/>
                            </w:r>
                            <w:r w:rsidR="008142BD" w:rsidRPr="008142BD">
                              <w:rPr>
                                <w:noProof/>
                                <w:color w:val="FFFFFF"/>
                                <w:sz w:val="16"/>
                                <w:szCs w:val="16"/>
                              </w:rPr>
                              <w:t>1</w:t>
                            </w:r>
                            <w:r w:rsidRPr="00FA0416">
                              <w:rPr>
                                <w:color w:val="FFFFFF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80" o:spid="_x0000_s1034" style="position:absolute;margin-left:495.15pt;margin-top:785.2pt;width:34.4pt;height:56.45pt;z-index:251657728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5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+9esMAAADaAAAADwAAAGRycy9kb3ducmV2LnhtbESPzWrDMBCE74W8g9hAb7XcQJviWg6l&#10;UPClhMRJz4u1tZ1YK2PJP83TV4FAjsPMfMOkm9m0YqTeNZYVPEcxCOLS6oYrBYfi6+kNhPPIGlvL&#10;pOCPHGyyxUOKibYT72jc+0oECLsEFdTed4mUrqzJoItsRxy8X9sb9EH2ldQ9TgFuWrmK41dpsOGw&#10;UGNHnzWV5/1gFLzka3NyebG7eFl8/4ztthuOUqnH5fzxDsLT7O/hWzvXClZwvRJugM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vvXrDAAAA2gAAAA8AAAAAAAAAAAAA&#10;AAAAoQIAAGRycy9kb3ducmV2LnhtbFBLBQYAAAAABAAEAPkAAACRAwAAAAA=&#10;" strokecolor="#7f7f7f"/>
              <v:rect id="Rectangle 78" o:spid="_x0000_s1036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2/lMUA&#10;AADaAAAADwAAAGRycy9kb3ducmV2LnhtbESPQWvCQBSE7wX/w/KE3urGCqWmriKxQqEXq6Lt7ZF9&#10;zcZk34bsNon/vlsQehxm5htmsRpsLTpqfelYwXSSgCDOnS65UHA8bB+eQfiArLF2TAqu5GG1HN0t&#10;MNWu5w/q9qEQEcI+RQUmhCaV0ueGLPqJa4ij9+1aiyHKtpC6xT7CbS0fk+RJWiw5LhhsKDOUV/sf&#10;q6Aym8vre3XNPvnUZedd6Odf551S9+Nh/QIi0BD+w7f2m1Ywg78r8Qb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Tb+UxQAAANoAAAAPAAAAAAAAAAAAAAAAAJgCAABkcnMv&#10;ZG93bnJldi54bWxQSwUGAAAAAAQABAD1AAAAigMAAAAA&#10;" filled="f" strokecolor="#7f7f7f">
                <v:textbox>
                  <w:txbxContent>
                    <w:p w:rsidR="004226E9" w:rsidRPr="00FA0416" w:rsidRDefault="004226E9">
                      <w:pPr>
                        <w:pStyle w:val="Stopka"/>
                        <w:jc w:val="center"/>
                        <w:rPr>
                          <w:color w:val="FFFFFF"/>
                          <w:sz w:val="16"/>
                          <w:szCs w:val="16"/>
                        </w:rPr>
                      </w:pPr>
                      <w:r w:rsidRPr="00FA0416">
                        <w:rPr>
                          <w:color w:val="FFFFFF"/>
                        </w:rPr>
                        <w:fldChar w:fldCharType="begin"/>
                      </w:r>
                      <w:r w:rsidRPr="00FA0416">
                        <w:rPr>
                          <w:color w:val="FFFFFF"/>
                        </w:rPr>
                        <w:instrText>PAGE    \* MERGEFORMAT</w:instrText>
                      </w:r>
                      <w:r w:rsidRPr="00FA0416">
                        <w:rPr>
                          <w:color w:val="FFFFFF"/>
                        </w:rPr>
                        <w:fldChar w:fldCharType="separate"/>
                      </w:r>
                      <w:r w:rsidR="008142BD" w:rsidRPr="008142BD">
                        <w:rPr>
                          <w:noProof/>
                          <w:color w:val="FFFFFF"/>
                          <w:sz w:val="16"/>
                          <w:szCs w:val="16"/>
                        </w:rPr>
                        <w:t>1</w:t>
                      </w:r>
                      <w:r w:rsidRPr="00FA0416">
                        <w:rPr>
                          <w:color w:val="FFFFFF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1BD" w:rsidRDefault="003531BD">
      <w:pPr>
        <w:spacing w:after="0" w:line="240" w:lineRule="auto"/>
      </w:pPr>
      <w:r>
        <w:separator/>
      </w:r>
    </w:p>
  </w:footnote>
  <w:footnote w:type="continuationSeparator" w:id="0">
    <w:p w:rsidR="003531BD" w:rsidRDefault="00353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6E9" w:rsidRDefault="00E4742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0E23563" wp14:editId="2126CBB7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5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26E9" w:rsidRPr="002C4363" w:rsidRDefault="004226E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652825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Co to jest równanie?</w:t>
                          </w:r>
                          <w:r w:rsidRPr="00FA0416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 w:rsidRPr="00FA0416">
                            <w:rPr>
                              <w:color w:val="FFFFFF"/>
                            </w:rPr>
                            <w:t xml:space="preserve">  </w:t>
                          </w:r>
                          <w:r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4226E9" w:rsidRPr="002C4363" w:rsidRDefault="004226E9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32" type="#_x0000_t202" style="position:absolute;margin-left:548.45pt;margin-top:231.5pt;width:32.25pt;height:378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1RYrgIAAKw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" filled="f" fillcolor="#666" stroked="f" strokeweight=".5pt">
              <v:path arrowok="t"/>
              <v:textbox style="layout-flow:vertical;mso-layout-flow-alt:bottom-to-top">
                <w:txbxContent>
                  <w:p w:rsidR="004226E9" w:rsidRPr="002C4363" w:rsidRDefault="004226E9">
                    <w:pPr>
                      <w:jc w:val="center"/>
                      <w:rPr>
                        <w:color w:val="FFFFFF"/>
                      </w:rPr>
                    </w:pPr>
                    <w:r w:rsidRPr="00652825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Co to jest równanie?</w:t>
                    </w:r>
                    <w:r w:rsidRPr="00FA0416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.</w:t>
                    </w:r>
                    <w:r w:rsidRPr="00FA0416">
                      <w:rPr>
                        <w:color w:val="FFFFFF"/>
                      </w:rPr>
                      <w:t xml:space="preserve">  </w:t>
                    </w:r>
                    <w:r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4226E9" w:rsidRPr="002C4363" w:rsidRDefault="004226E9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8620086" wp14:editId="12BAF4BE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4226E9" w:rsidRDefault="004226E9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33" style="position:absolute;margin-left:541.75pt;margin-top:0;width:53.6pt;height:841.9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4226E9" w:rsidRDefault="004226E9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354521D"/>
    <w:multiLevelType w:val="hybridMultilevel"/>
    <w:tmpl w:val="E168D0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5D1A27"/>
    <w:multiLevelType w:val="hybridMultilevel"/>
    <w:tmpl w:val="924E2CC2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3D4661"/>
    <w:multiLevelType w:val="hybridMultilevel"/>
    <w:tmpl w:val="8D8468E8"/>
    <w:lvl w:ilvl="0" w:tplc="A6241D8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C385B"/>
    <w:multiLevelType w:val="hybridMultilevel"/>
    <w:tmpl w:val="8966A3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D1F0358"/>
    <w:multiLevelType w:val="hybridMultilevel"/>
    <w:tmpl w:val="09A69606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0D659C5"/>
    <w:multiLevelType w:val="multilevel"/>
    <w:tmpl w:val="03EE3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AE71C9"/>
    <w:multiLevelType w:val="hybridMultilevel"/>
    <w:tmpl w:val="6CB6F598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40C7FB5"/>
    <w:multiLevelType w:val="hybridMultilevel"/>
    <w:tmpl w:val="137CD55A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0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19"/>
  </w:num>
  <w:num w:numId="18">
    <w:abstractNumId w:val="17"/>
  </w:num>
  <w:num w:numId="19">
    <w:abstractNumId w:val="12"/>
  </w:num>
  <w:num w:numId="20">
    <w:abstractNumId w:val="20"/>
  </w:num>
  <w:num w:numId="21">
    <w:abstractNumId w:val="14"/>
  </w:num>
  <w:num w:numId="22">
    <w:abstractNumId w:val="5"/>
  </w:num>
  <w:num w:numId="23">
    <w:abstractNumId w:val="7"/>
  </w:num>
  <w:num w:numId="24">
    <w:abstractNumId w:val="6"/>
  </w:num>
  <w:num w:numId="25">
    <w:abstractNumId w:val="10"/>
  </w:num>
  <w:num w:numId="26">
    <w:abstractNumId w:val="8"/>
  </w:num>
  <w:num w:numId="27">
    <w:abstractNumId w:val="15"/>
  </w:num>
  <w:num w:numId="28">
    <w:abstractNumId w:val="16"/>
  </w:num>
  <w:num w:numId="29">
    <w:abstractNumId w:val="13"/>
  </w:num>
  <w:num w:numId="30">
    <w:abstractNumId w:val="18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2F4745"/>
    <w:rsid w:val="003012F8"/>
    <w:rsid w:val="00313C00"/>
    <w:rsid w:val="00313C77"/>
    <w:rsid w:val="00322D94"/>
    <w:rsid w:val="003245E6"/>
    <w:rsid w:val="00335D2A"/>
    <w:rsid w:val="003367CA"/>
    <w:rsid w:val="0034678F"/>
    <w:rsid w:val="003531BD"/>
    <w:rsid w:val="00363955"/>
    <w:rsid w:val="0036692F"/>
    <w:rsid w:val="00366C37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E79E5"/>
    <w:rsid w:val="003F6AB7"/>
    <w:rsid w:val="004226E9"/>
    <w:rsid w:val="0043523E"/>
    <w:rsid w:val="00440514"/>
    <w:rsid w:val="00445235"/>
    <w:rsid w:val="0045338B"/>
    <w:rsid w:val="00456B46"/>
    <w:rsid w:val="00483427"/>
    <w:rsid w:val="0048674D"/>
    <w:rsid w:val="00487F14"/>
    <w:rsid w:val="00494865"/>
    <w:rsid w:val="00495CF1"/>
    <w:rsid w:val="004D3BBC"/>
    <w:rsid w:val="004E612C"/>
    <w:rsid w:val="00524E3C"/>
    <w:rsid w:val="00525657"/>
    <w:rsid w:val="00526002"/>
    <w:rsid w:val="00533D49"/>
    <w:rsid w:val="00541E77"/>
    <w:rsid w:val="005474F0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369DA"/>
    <w:rsid w:val="00637734"/>
    <w:rsid w:val="00652825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646BC"/>
    <w:rsid w:val="00784236"/>
    <w:rsid w:val="00786B2F"/>
    <w:rsid w:val="007A1EF6"/>
    <w:rsid w:val="007A5143"/>
    <w:rsid w:val="007B4978"/>
    <w:rsid w:val="007D0166"/>
    <w:rsid w:val="007F6E27"/>
    <w:rsid w:val="007F7E19"/>
    <w:rsid w:val="008142BD"/>
    <w:rsid w:val="00815B14"/>
    <w:rsid w:val="00822FD0"/>
    <w:rsid w:val="00843353"/>
    <w:rsid w:val="00850ED2"/>
    <w:rsid w:val="008647E8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862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0467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5310"/>
    <w:rsid w:val="00C34D7F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DD6B29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4742E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0416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3E79E5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3E79E5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46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Równanie, niewiadoma, rysunek, zapis</cp:keywords>
  <cp:lastModifiedBy>Ania</cp:lastModifiedBy>
  <cp:revision>3</cp:revision>
  <cp:lastPrinted>2013-08-26T19:11:00Z</cp:lastPrinted>
  <dcterms:created xsi:type="dcterms:W3CDTF">2013-08-26T19:39:00Z</dcterms:created>
  <dcterms:modified xsi:type="dcterms:W3CDTF">2013-08-26T20:04:00Z</dcterms:modified>
</cp:coreProperties>
</file>